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Ganzes Haus </w:t>
            </w:r>
          </w:p>
          <w:p>
            <w:pPr>
              <w:spacing w:before="0" w:after="0" w:line="240" w:lineRule="auto"/>
            </w:pPr>
            <w:r>
              <w:t>EG- DG </w:t>
            </w:r>
          </w:p>
          <w:p>
            <w:pPr>
              <w:spacing w:before="0" w:after="0" w:line="240" w:lineRule="auto"/>
            </w:pPr>
            <w:r>
              <w:t>Anschlagkitt </w:t>
            </w:r>
          </w:p>
        </w:tc>
        <w:tc>
          <w:p>
            <w:pPr>
              <w:spacing w:before="0" w:after="0" w:line="240" w:lineRule="auto"/>
            </w:pPr>
            <w:r>
              <w:t>Fensterrahmen </w:t>
            </w:r>
          </w:p>
        </w:tc>
        <w:tc>
          <w:p>
            <w:pPr>
              <w:spacing w:before="0" w:after="0" w:line="240" w:lineRule="auto"/>
            </w:pPr>
            <w:r>
              <w:t>Anschlagkitt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128819229" name="404d69b0-87de-11f0-a098-5f3a39449ed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0064920" name="404d69b0-87de-11f0-a098-5f3a39449edf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Schlafzimmer </w:t>
            </w:r>
          </w:p>
          <w:p>
            <w:pPr>
              <w:spacing w:before="0" w:after="0" w:line="240" w:lineRule="auto"/>
            </w:pPr>
            <w:r>
              <w:t>1.OG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20207440" name="b5781280-87de-11f0-97eb-294455ad4a9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72182835" name="b5781280-87de-11f0-97eb-294455ad4a9b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Ganzes Haus Typ 2</w:t>
            </w:r>
          </w:p>
          <w:p>
            <w:pPr>
              <w:spacing w:before="0" w:after="0" w:line="240" w:lineRule="auto"/>
            </w:pPr>
            <w:r>
              <w:t>EG- DG </w:t>
            </w:r>
          </w:p>
          <w:p>
            <w:pPr>
              <w:spacing w:before="0" w:after="0" w:line="240" w:lineRule="auto"/>
            </w:pPr>
            <w:r>
              <w:t>Fensterkitt </w:t>
            </w:r>
          </w:p>
        </w:tc>
        <w:tc>
          <w:p>
            <w:pPr>
              <w:spacing w:before="0" w:after="0" w:line="240" w:lineRule="auto"/>
            </w:pPr>
            <w:r>
              <w:t>Fensterflügel 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22198271" name="28a564b0-87df-11f0-91af-a3c6cacea2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78518789" name="28a564b0-87df-11f0-91af-a3c6cacea214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Ganzes Haus Typ 1</w:t>
            </w:r>
          </w:p>
          <w:p>
            <w:pPr>
              <w:spacing w:before="0" w:after="0" w:line="240" w:lineRule="auto"/>
            </w:pPr>
            <w:r>
              <w:t>EG- DG </w:t>
            </w:r>
          </w:p>
          <w:p>
            <w:pPr>
              <w:spacing w:before="0" w:after="0" w:line="240" w:lineRule="auto"/>
            </w:pPr>
            <w:r>
              <w:t>Fensterkitt </w:t>
            </w:r>
          </w:p>
        </w:tc>
        <w:tc>
          <w:p>
            <w:pPr>
              <w:spacing w:before="0" w:after="0" w:line="240" w:lineRule="auto"/>
            </w:pPr>
            <w:r>
              <w:t>Fensterflügel 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65998840" name="c4705bc0-87df-11f0-a229-1390f2fd78c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62272748" name="c4705bc0-87df-11f0-a229-1390f2fd78cd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Bergstrasse 3, 4, 5, 8335 Hittnau</w:t>
          </w:r>
        </w:p>
        <w:p>
          <w:pPr>
            <w:spacing w:before="0" w:after="0"/>
          </w:pPr>
          <w:r>
            <w:t>470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